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3EB12" w14:textId="7A150C58" w:rsidR="009922DE" w:rsidRPr="006103E2" w:rsidRDefault="006C7B29" w:rsidP="009922DE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6"/>
          <w:sz w:val="22"/>
          <w:szCs w:val="22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0452AC"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7</w:t>
      </w:r>
      <w:r w:rsidRPr="006103E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do SWZ</w:t>
      </w:r>
      <w:r w:rsidRPr="006103E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6103E2">
        <w:rPr>
          <w:rFonts w:ascii="Verdana" w:eastAsia="Times New Roman" w:hAnsi="Verdana" w:cs="Calibri"/>
          <w:b/>
          <w:bCs/>
          <w:color w:val="auto"/>
          <w:sz w:val="22"/>
          <w:szCs w:val="22"/>
          <w:lang w:val="pl-PL"/>
        </w:rPr>
        <w:t xml:space="preserve">– </w:t>
      </w:r>
      <w:r w:rsidRPr="006103E2">
        <w:rPr>
          <w:rFonts w:ascii="Verdana" w:eastAsia="Times New Roman" w:hAnsi="Verdana" w:cs="Calibri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 w14:paraId="40CEE422" w14:textId="19174F9B" w:rsidR="00CA476A" w:rsidRDefault="00CA476A" w:rsidP="009922DE">
      <w:pPr>
        <w:shd w:val="clear" w:color="auto" w:fill="FFFFFF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</w:p>
    <w:p w14:paraId="58951AF4" w14:textId="77777777" w:rsidR="000452AC" w:rsidRDefault="000452AC" w:rsidP="006C7B29">
      <w:pPr>
        <w:shd w:val="clear" w:color="auto" w:fill="FFFFFF"/>
        <w:tabs>
          <w:tab w:val="left" w:pos="-196"/>
        </w:tabs>
        <w:ind w:left="567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49A0362D" w14:textId="5EFE3070" w:rsidR="006C7B29" w:rsidRPr="006103E2" w:rsidRDefault="006C7B29" w:rsidP="006A6A38">
      <w:pPr>
        <w:shd w:val="clear" w:color="auto" w:fill="FFFFFF"/>
        <w:tabs>
          <w:tab w:val="left" w:pos="-196"/>
        </w:tabs>
        <w:ind w:left="10490"/>
        <w:jc w:val="both"/>
        <w:rPr>
          <w:rFonts w:ascii="Verdana" w:eastAsia="Times New Roman" w:hAnsi="Verdana" w:cs="Calibri"/>
          <w:b/>
          <w:color w:val="auto"/>
          <w:lang w:val="pl-PL"/>
        </w:rPr>
      </w:pPr>
      <w:r w:rsidRPr="006103E2">
        <w:rPr>
          <w:rFonts w:ascii="Verdana" w:eastAsia="Times New Roman" w:hAnsi="Verdana" w:cs="Calibri"/>
          <w:b/>
          <w:color w:val="auto"/>
          <w:lang w:val="pl-PL"/>
        </w:rPr>
        <w:t>ZAMAWIAJĄCY:</w:t>
      </w:r>
    </w:p>
    <w:p w14:paraId="224B37FD" w14:textId="77777777" w:rsidR="006C7B29" w:rsidRPr="006103E2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Gmina Andrespol</w:t>
      </w:r>
    </w:p>
    <w:p w14:paraId="3AAF9E02" w14:textId="77777777" w:rsidR="006C7B29" w:rsidRPr="006103E2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z siedzibą w Andrespolu</w:t>
      </w:r>
    </w:p>
    <w:p w14:paraId="7E4D75EF" w14:textId="77777777" w:rsidR="006C7B29" w:rsidRPr="006103E2" w:rsidRDefault="006C7B29" w:rsidP="006A6A38">
      <w:pPr>
        <w:shd w:val="clear" w:color="auto" w:fill="FFFFFF"/>
        <w:ind w:left="10490"/>
        <w:jc w:val="both"/>
        <w:rPr>
          <w:rFonts w:ascii="Verdana" w:eastAsia="Times New Roman" w:hAnsi="Verdana" w:cs="Calibri"/>
          <w:color w:val="auto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ul. Rokicińska 126</w:t>
      </w:r>
    </w:p>
    <w:p w14:paraId="7CB24F67" w14:textId="6B37F820" w:rsidR="006C7B29" w:rsidRDefault="006C7B29" w:rsidP="006A6A38">
      <w:pPr>
        <w:shd w:val="clear" w:color="auto" w:fill="FFFFFF"/>
        <w:ind w:left="10490"/>
        <w:rPr>
          <w:rFonts w:ascii="Verdana" w:eastAsia="Times New Roman" w:hAnsi="Verdana" w:cs="Calibri"/>
          <w:color w:val="auto"/>
          <w:sz w:val="22"/>
          <w:lang w:val="pl-PL"/>
        </w:rPr>
      </w:pPr>
      <w:r w:rsidRPr="006103E2">
        <w:rPr>
          <w:rFonts w:ascii="Verdana" w:eastAsia="Times New Roman" w:hAnsi="Verdana" w:cs="Calibri"/>
          <w:color w:val="auto"/>
          <w:lang w:val="pl-PL"/>
        </w:rPr>
        <w:t>95-020 Andrespol</w:t>
      </w:r>
    </w:p>
    <w:p w14:paraId="5D36DCA2" w14:textId="77777777" w:rsidR="000452AC" w:rsidRPr="000452AC" w:rsidRDefault="000452AC" w:rsidP="00C037C9">
      <w:pPr>
        <w:shd w:val="clear" w:color="auto" w:fill="FFFFFF"/>
        <w:ind w:left="5670"/>
        <w:rPr>
          <w:rFonts w:ascii="Verdana" w:eastAsia="Times New Roman" w:hAnsi="Verdana" w:cs="Calibri"/>
          <w:color w:val="auto"/>
          <w:sz w:val="22"/>
          <w:lang w:val="pl-PL"/>
        </w:rPr>
      </w:pPr>
    </w:p>
    <w:p w14:paraId="5F9D0CBD" w14:textId="77777777" w:rsidR="006C7B29" w:rsidRPr="000452AC" w:rsidRDefault="006C7B29" w:rsidP="006A6A38">
      <w:pPr>
        <w:shd w:val="clear" w:color="auto" w:fill="FFFFFF"/>
        <w:tabs>
          <w:tab w:val="left" w:pos="-196"/>
        </w:tabs>
        <w:ind w:left="540" w:hanging="398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Działając w imieniu Wykonawcy(ów)</w:t>
      </w:r>
    </w:p>
    <w:tbl>
      <w:tblPr>
        <w:tblW w:w="14459" w:type="dxa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6804"/>
      </w:tblGrid>
      <w:tr w:rsidR="006C7B29" w:rsidRPr="000452AC" w14:paraId="67C233F6" w14:textId="77777777" w:rsidTr="006A6A38">
        <w:trPr>
          <w:trHeight w:val="651"/>
        </w:trPr>
        <w:tc>
          <w:tcPr>
            <w:tcW w:w="7655" w:type="dxa"/>
          </w:tcPr>
          <w:p w14:paraId="26FEA546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6804" w:type="dxa"/>
          </w:tcPr>
          <w:p w14:paraId="12173684" w14:textId="77777777" w:rsidR="006C7B29" w:rsidRPr="000452AC" w:rsidRDefault="006C7B29" w:rsidP="006C7B29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1F930F64" w14:textId="77777777" w:rsidR="006C7B29" w:rsidRPr="000452AC" w:rsidRDefault="006C7B29" w:rsidP="006C7B29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6C7B29" w:rsidRPr="000452AC" w14:paraId="5336980E" w14:textId="77777777" w:rsidTr="006A6A38">
        <w:trPr>
          <w:trHeight w:val="656"/>
        </w:trPr>
        <w:tc>
          <w:tcPr>
            <w:tcW w:w="7655" w:type="dxa"/>
          </w:tcPr>
          <w:p w14:paraId="20504CE5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804" w:type="dxa"/>
          </w:tcPr>
          <w:p w14:paraId="43A2AF94" w14:textId="77777777" w:rsidR="006C7B29" w:rsidRPr="000452AC" w:rsidRDefault="006C7B29" w:rsidP="006C7B29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70744260" w14:textId="77777777" w:rsidR="007A705D" w:rsidRPr="000452AC" w:rsidRDefault="007A705D" w:rsidP="007A705D">
      <w:pPr>
        <w:shd w:val="clear" w:color="auto" w:fill="FFFFFF"/>
        <w:snapToGrid w:val="0"/>
        <w:rPr>
          <w:rFonts w:ascii="Verdana" w:eastAsia="Times New Roman" w:hAnsi="Verdana" w:cs="Arial"/>
          <w:color w:val="auto"/>
          <w:lang w:val="pl-PL" w:eastAsia="ar-SA" w:bidi="ar-SA"/>
        </w:rPr>
      </w:pPr>
    </w:p>
    <w:p w14:paraId="239C40D4" w14:textId="750A7928" w:rsidR="000452AC" w:rsidRPr="00E2650A" w:rsidRDefault="006A6A38" w:rsidP="00E2650A">
      <w:pPr>
        <w:jc w:val="both"/>
        <w:rPr>
          <w:rFonts w:ascii="Calibri" w:hAnsi="Calibri" w:cs="Calibri"/>
          <w:b/>
          <w:sz w:val="26"/>
          <w:szCs w:val="26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942606">
        <w:rPr>
          <w:rFonts w:ascii="Verdana" w:hAnsi="Verdana" w:cs="Arial"/>
          <w:sz w:val="22"/>
          <w:szCs w:val="22"/>
          <w:lang w:val="pl-PL"/>
        </w:rPr>
        <w:t xml:space="preserve">pn. </w:t>
      </w:r>
      <w:r w:rsidR="00DA63FD" w:rsidRPr="00DA63FD">
        <w:rPr>
          <w:rFonts w:ascii="Verdana" w:hAnsi="Verdana" w:cs="Arial"/>
          <w:b/>
          <w:sz w:val="22"/>
          <w:szCs w:val="22"/>
          <w:lang w:val="pl-PL"/>
        </w:rPr>
        <w:t>Przebudowa i rozbudowa Gminnego Ośrodka Kultury - etap II – SALA WIDOWISKOWA</w:t>
      </w:r>
      <w:r w:rsidR="000452AC" w:rsidRPr="000452AC">
        <w:rPr>
          <w:rFonts w:ascii="Verdana" w:hAnsi="Verdana"/>
          <w:b/>
          <w:bCs/>
          <w:iCs/>
          <w:sz w:val="22"/>
          <w:szCs w:val="22"/>
          <w:lang w:val="pl-PL"/>
        </w:rPr>
        <w:t xml:space="preserve">, </w:t>
      </w:r>
      <w:r w:rsidR="000452AC" w:rsidRPr="000452AC">
        <w:rPr>
          <w:rFonts w:ascii="Verdana" w:hAnsi="Verdana"/>
          <w:sz w:val="22"/>
          <w:szCs w:val="22"/>
          <w:lang w:val="pl-PL"/>
        </w:rPr>
        <w:t xml:space="preserve">oświadczam/my, że w celu oceny spełniania warunku udziału w postępowaniu wykazuję (wykazujemy) następujące osoby: </w:t>
      </w:r>
    </w:p>
    <w:p w14:paraId="2A9654C4" w14:textId="66C1D260" w:rsidR="000452AC" w:rsidRPr="00100746" w:rsidRDefault="000452AC" w:rsidP="000452AC">
      <w:pPr>
        <w:tabs>
          <w:tab w:val="left" w:pos="-426"/>
          <w:tab w:val="left" w:pos="3045"/>
        </w:tabs>
        <w:ind w:left="-120" w:right="-143"/>
        <w:rPr>
          <w:rFonts w:ascii="Verdana" w:hAnsi="Verdana"/>
          <w:bCs/>
          <w:sz w:val="18"/>
          <w:szCs w:val="18"/>
          <w:lang w:val="pl-PL"/>
        </w:r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26"/>
        <w:gridCol w:w="2123"/>
        <w:gridCol w:w="4314"/>
        <w:gridCol w:w="2616"/>
        <w:gridCol w:w="2997"/>
      </w:tblGrid>
      <w:tr w:rsidR="00227367" w:rsidRPr="00DA63FD" w14:paraId="0C53125C" w14:textId="77777777" w:rsidTr="00DA63FD">
        <w:trPr>
          <w:trHeight w:val="262"/>
          <w:jc w:val="center"/>
        </w:trPr>
        <w:tc>
          <w:tcPr>
            <w:tcW w:w="53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438274" w14:textId="486C0D09" w:rsidR="00925F54" w:rsidRPr="00227367" w:rsidRDefault="00925F54" w:rsidP="00925F54">
            <w:pPr>
              <w:jc w:val="center"/>
              <w:rPr>
                <w:sz w:val="20"/>
                <w:szCs w:val="20"/>
              </w:rPr>
            </w:pPr>
            <w:r w:rsidRPr="00227367">
              <w:rPr>
                <w:sz w:val="20"/>
                <w:szCs w:val="20"/>
              </w:rPr>
              <w:t>Lp.</w:t>
            </w:r>
          </w:p>
        </w:tc>
        <w:tc>
          <w:tcPr>
            <w:tcW w:w="15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F0A256" w14:textId="56C0DD59" w:rsidR="00925F54" w:rsidRPr="00227367" w:rsidRDefault="00925F54" w:rsidP="00925F54">
            <w:pPr>
              <w:jc w:val="center"/>
              <w:rPr>
                <w:sz w:val="20"/>
                <w:szCs w:val="20"/>
              </w:rPr>
            </w:pPr>
            <w:r w:rsidRPr="00227367">
              <w:rPr>
                <w:sz w:val="20"/>
                <w:szCs w:val="20"/>
              </w:rPr>
              <w:t>Imię i nazwisko osoby</w:t>
            </w:r>
          </w:p>
        </w:tc>
        <w:tc>
          <w:tcPr>
            <w:tcW w:w="64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90A35F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Opis kwalifikacji i/lub doświadczenia</w:t>
            </w:r>
          </w:p>
        </w:tc>
        <w:tc>
          <w:tcPr>
            <w:tcW w:w="261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4A5A82" w14:textId="0502A0DB" w:rsidR="00973BE2" w:rsidRPr="009E126F" w:rsidRDefault="00925F54" w:rsidP="00925F54">
            <w:pPr>
              <w:jc w:val="center"/>
              <w:rPr>
                <w:rFonts w:cs="Times New Roman"/>
                <w:sz w:val="20"/>
                <w:szCs w:val="20"/>
                <w:lang w:val="pl-PL"/>
              </w:rPr>
            </w:pPr>
            <w:r w:rsidRPr="009E126F">
              <w:rPr>
                <w:rFonts w:cs="Times New Roman"/>
                <w:sz w:val="20"/>
                <w:szCs w:val="20"/>
                <w:lang w:val="pl-PL"/>
              </w:rPr>
              <w:t>Doświadczenie zawodow</w:t>
            </w:r>
            <w:r w:rsidR="00D03CA0" w:rsidRPr="009E126F">
              <w:rPr>
                <w:rFonts w:cs="Times New Roman"/>
                <w:sz w:val="20"/>
                <w:szCs w:val="20"/>
                <w:lang w:val="pl-PL"/>
              </w:rPr>
              <w:t>e</w:t>
            </w:r>
            <w:r w:rsidR="009E126F" w:rsidRPr="009E126F">
              <w:rPr>
                <w:rFonts w:cs="Times New Roman"/>
                <w:sz w:val="20"/>
                <w:szCs w:val="20"/>
                <w:lang w:val="pl-PL"/>
              </w:rPr>
              <w:t xml:space="preserve"> </w:t>
            </w:r>
            <w:r w:rsidR="009E126F">
              <w:rPr>
                <w:rFonts w:cs="Times New Roman"/>
                <w:sz w:val="20"/>
                <w:szCs w:val="20"/>
                <w:lang w:val="pl-PL"/>
              </w:rPr>
              <w:t>potwierdzające spełnienie warunków udziału w postępowaniu</w:t>
            </w:r>
          </w:p>
          <w:p w14:paraId="68D83D17" w14:textId="517EEE6A" w:rsidR="00925F54" w:rsidRPr="00227367" w:rsidRDefault="00973BE2" w:rsidP="00925F54">
            <w:pPr>
              <w:jc w:val="center"/>
              <w:rPr>
                <w:rFonts w:cs="Times New Roman"/>
                <w:sz w:val="20"/>
                <w:szCs w:val="20"/>
                <w:lang w:val="pl-PL"/>
              </w:rPr>
            </w:pPr>
            <w:r w:rsidRPr="009E126F">
              <w:rPr>
                <w:rFonts w:cs="Times New Roman"/>
                <w:sz w:val="20"/>
                <w:szCs w:val="20"/>
                <w:lang w:val="pl-PL"/>
              </w:rPr>
              <w:t xml:space="preserve"> (w latach)</w:t>
            </w:r>
          </w:p>
        </w:tc>
        <w:tc>
          <w:tcPr>
            <w:tcW w:w="299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AAC836E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Podstawa dysponowania</w:t>
            </w:r>
          </w:p>
          <w:p w14:paraId="573AF843" w14:textId="77777777" w:rsidR="00925F54" w:rsidRPr="00227367" w:rsidRDefault="00925F54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 xml:space="preserve">(np. umowa o pracę lub inny stosunek cywilno-prawny potwierdzający </w:t>
            </w:r>
            <w:r w:rsidRPr="00227367">
              <w:rPr>
                <w:b/>
                <w:sz w:val="20"/>
                <w:szCs w:val="20"/>
                <w:lang w:val="pl-PL"/>
              </w:rPr>
              <w:t>podstawę</w:t>
            </w:r>
            <w:r w:rsidRPr="00227367">
              <w:rPr>
                <w:sz w:val="20"/>
                <w:szCs w:val="20"/>
                <w:lang w:val="pl-PL"/>
              </w:rPr>
              <w:t xml:space="preserve"> (bezpośrednio/pośrednio) dysponowania)</w:t>
            </w:r>
          </w:p>
        </w:tc>
      </w:tr>
      <w:tr w:rsidR="00A4790E" w:rsidRPr="00DA63FD" w14:paraId="338278F8" w14:textId="77777777" w:rsidTr="00DA63FD">
        <w:trPr>
          <w:trHeight w:val="1814"/>
          <w:jc w:val="center"/>
        </w:trPr>
        <w:tc>
          <w:tcPr>
            <w:tcW w:w="538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F41C1A" w14:textId="77777777" w:rsidR="00A4790E" w:rsidRPr="00DB6FF3" w:rsidRDefault="00A4790E" w:rsidP="00925F54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5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E6F2A0" w14:textId="77777777" w:rsidR="00A4790E" w:rsidRPr="00DB6FF3" w:rsidRDefault="00A4790E" w:rsidP="00925F54"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F6D485" w14:textId="18D7BCB7" w:rsidR="00A4790E" w:rsidRPr="00227367" w:rsidRDefault="00A4790E" w:rsidP="00925F54">
            <w:pPr>
              <w:jc w:val="center"/>
              <w:rPr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>Stanowisko, na które osoba jest proponowana</w:t>
            </w:r>
          </w:p>
        </w:tc>
        <w:tc>
          <w:tcPr>
            <w:tcW w:w="43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1E0429" w14:textId="5FF87566" w:rsidR="00A4790E" w:rsidRPr="00D03CA0" w:rsidRDefault="00A4790E" w:rsidP="00D03CA0">
            <w:pPr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 w:rsidRPr="00227367">
              <w:rPr>
                <w:sz w:val="20"/>
                <w:szCs w:val="20"/>
                <w:lang w:val="pl-PL"/>
              </w:rPr>
              <w:t xml:space="preserve">Wymagane uprawnienia </w:t>
            </w:r>
            <w:r w:rsidRPr="00227367">
              <w:rPr>
                <w:b/>
                <w:sz w:val="20"/>
                <w:szCs w:val="20"/>
                <w:lang w:val="pl-PL"/>
              </w:rPr>
              <w:t>(podać pełny zakres uprawnień oraz nr i datę wydania)</w:t>
            </w:r>
          </w:p>
        </w:tc>
        <w:tc>
          <w:tcPr>
            <w:tcW w:w="261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7926FAA" w14:textId="77777777" w:rsidR="00A4790E" w:rsidRPr="00DB6FF3" w:rsidRDefault="00A4790E" w:rsidP="00925F54">
            <w:pPr>
              <w:rPr>
                <w:lang w:val="pl-PL"/>
              </w:rPr>
            </w:pPr>
          </w:p>
        </w:tc>
        <w:tc>
          <w:tcPr>
            <w:tcW w:w="299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D28D46" w14:textId="77777777" w:rsidR="00A4790E" w:rsidRPr="00DB6FF3" w:rsidRDefault="00A4790E" w:rsidP="00925F54">
            <w:pPr>
              <w:rPr>
                <w:lang w:val="pl-PL"/>
              </w:rPr>
            </w:pPr>
          </w:p>
        </w:tc>
      </w:tr>
      <w:tr w:rsidR="002E4656" w:rsidRPr="002E4656" w14:paraId="2A50F6C7" w14:textId="77777777" w:rsidTr="00DA63FD">
        <w:trPr>
          <w:trHeight w:val="2420"/>
          <w:jc w:val="center"/>
        </w:trPr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0F1E0041" w14:textId="27ADC35D" w:rsidR="002E4656" w:rsidRDefault="00DA63FD" w:rsidP="00925F54">
            <w:pPr>
              <w:spacing w:line="320" w:lineRule="exact"/>
              <w:jc w:val="center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lastRenderedPageBreak/>
              <w:t>1</w:t>
            </w:r>
          </w:p>
        </w:tc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14:paraId="0CFC7583" w14:textId="77777777" w:rsidR="002E4656" w:rsidRPr="00925F54" w:rsidRDefault="002E4656" w:rsidP="00925F54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123" w:type="dxa"/>
            <w:tcBorders>
              <w:top w:val="single" w:sz="12" w:space="0" w:color="000000"/>
              <w:bottom w:val="single" w:sz="12" w:space="0" w:color="000000"/>
            </w:tcBorders>
          </w:tcPr>
          <w:p w14:paraId="3E675667" w14:textId="77777777" w:rsidR="00FD3710" w:rsidRDefault="00FD3710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  <w:p w14:paraId="4C34E966" w14:textId="54A7A4BA" w:rsidR="002E4656" w:rsidRDefault="007351F5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 xml:space="preserve">Kierownik budowy </w:t>
            </w:r>
          </w:p>
        </w:tc>
        <w:tc>
          <w:tcPr>
            <w:tcW w:w="4314" w:type="dxa"/>
            <w:tcBorders>
              <w:top w:val="single" w:sz="12" w:space="0" w:color="000000"/>
              <w:bottom w:val="single" w:sz="12" w:space="0" w:color="000000"/>
            </w:tcBorders>
          </w:tcPr>
          <w:p w14:paraId="274DA33C" w14:textId="77777777" w:rsidR="002E4656" w:rsidRPr="00576592" w:rsidRDefault="002E4656" w:rsidP="002E4656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Pr="00576592">
              <w:rPr>
                <w:lang w:val="pl-PL"/>
              </w:rPr>
              <w:t>prawnienia budowlane do</w:t>
            </w:r>
            <w:r>
              <w:rPr>
                <w:lang w:val="pl-PL"/>
              </w:rPr>
              <w:t xml:space="preserve"> …..</w:t>
            </w:r>
            <w:r w:rsidRPr="00576592">
              <w:rPr>
                <w:lang w:val="pl-PL"/>
              </w:rPr>
              <w:t xml:space="preserve"> </w:t>
            </w:r>
            <w:r>
              <w:rPr>
                <w:lang w:val="pl-PL"/>
              </w:rPr>
              <w:t>…………………………………</w:t>
            </w:r>
            <w:r w:rsidRPr="00576592">
              <w:rPr>
                <w:lang w:val="pl-PL"/>
              </w:rPr>
              <w:t xml:space="preserve"> …………………………………</w:t>
            </w:r>
          </w:p>
          <w:p w14:paraId="687C0E8F" w14:textId="77777777" w:rsidR="002E4656" w:rsidRPr="00576592" w:rsidRDefault="002E4656" w:rsidP="002E4656">
            <w:pPr>
              <w:spacing w:line="320" w:lineRule="exact"/>
              <w:rPr>
                <w:lang w:val="pl-PL"/>
              </w:rPr>
            </w:pPr>
          </w:p>
          <w:p w14:paraId="7FA45B1D" w14:textId="77777777" w:rsidR="002E4656" w:rsidRDefault="002E4656" w:rsidP="002E4656">
            <w:pPr>
              <w:spacing w:line="320" w:lineRule="exact"/>
              <w:rPr>
                <w:lang w:val="pl-PL"/>
              </w:rPr>
            </w:pPr>
            <w:r w:rsidRPr="00925F54">
              <w:rPr>
                <w:lang w:val="pl-PL"/>
              </w:rPr>
              <w:t>Nr uprawnień</w:t>
            </w:r>
            <w:r>
              <w:rPr>
                <w:lang w:val="pl-PL"/>
              </w:rPr>
              <w:t xml:space="preserve"> </w:t>
            </w:r>
            <w:r w:rsidRPr="00925F54">
              <w:rPr>
                <w:lang w:val="pl-PL"/>
              </w:rPr>
              <w:t>…………………</w:t>
            </w:r>
          </w:p>
          <w:p w14:paraId="5F486A6F" w14:textId="77777777" w:rsidR="00790146" w:rsidRDefault="00790146" w:rsidP="00790146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data uzyskania uprawnień ………..</w:t>
            </w:r>
          </w:p>
          <w:p w14:paraId="24EABA7C" w14:textId="7A477503" w:rsidR="00790146" w:rsidRDefault="00790146" w:rsidP="002E4656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616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</w:tcPr>
          <w:p w14:paraId="689F5707" w14:textId="77777777" w:rsidR="00FD3710" w:rsidRDefault="00FD3710" w:rsidP="00925F54">
            <w:pPr>
              <w:spacing w:line="320" w:lineRule="exact"/>
              <w:jc w:val="center"/>
              <w:rPr>
                <w:lang w:val="pl-PL"/>
              </w:rPr>
            </w:pPr>
          </w:p>
          <w:p w14:paraId="5C00E503" w14:textId="6492A3B6" w:rsidR="002E4656" w:rsidRDefault="007351F5" w:rsidP="00925F54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…………….. lat doświadczenia zawodowego</w:t>
            </w:r>
          </w:p>
        </w:tc>
        <w:tc>
          <w:tcPr>
            <w:tcW w:w="2997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295E863F" w14:textId="77777777" w:rsidR="002E4656" w:rsidRPr="00576592" w:rsidRDefault="002E4656" w:rsidP="00925F54">
            <w:pPr>
              <w:spacing w:line="320" w:lineRule="exact"/>
              <w:rPr>
                <w:lang w:val="pl-PL"/>
              </w:rPr>
            </w:pPr>
          </w:p>
        </w:tc>
      </w:tr>
      <w:tr w:rsidR="002E4656" w:rsidRPr="002E4656" w14:paraId="167E8E62" w14:textId="77777777" w:rsidTr="00DA63FD">
        <w:trPr>
          <w:trHeight w:val="2420"/>
          <w:jc w:val="center"/>
        </w:trPr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2270B7C5" w14:textId="56B13E9F" w:rsidR="002E4656" w:rsidRDefault="00DA63FD" w:rsidP="00925F54">
            <w:pPr>
              <w:spacing w:line="320" w:lineRule="exact"/>
              <w:jc w:val="center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2</w:t>
            </w:r>
          </w:p>
        </w:tc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14:paraId="5946B64A" w14:textId="77777777" w:rsidR="002E4656" w:rsidRPr="00925F54" w:rsidRDefault="002E4656" w:rsidP="00925F54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123" w:type="dxa"/>
            <w:tcBorders>
              <w:top w:val="single" w:sz="12" w:space="0" w:color="000000"/>
              <w:bottom w:val="single" w:sz="12" w:space="0" w:color="000000"/>
            </w:tcBorders>
          </w:tcPr>
          <w:p w14:paraId="7E27B715" w14:textId="77777777" w:rsidR="00FD3710" w:rsidRDefault="00FD3710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</w:p>
          <w:p w14:paraId="08CC17CB" w14:textId="0874A697" w:rsidR="002E4656" w:rsidRDefault="007351F5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Kierownik robót sanitarnych</w:t>
            </w:r>
          </w:p>
        </w:tc>
        <w:tc>
          <w:tcPr>
            <w:tcW w:w="4314" w:type="dxa"/>
            <w:tcBorders>
              <w:top w:val="single" w:sz="12" w:space="0" w:color="000000"/>
              <w:bottom w:val="single" w:sz="12" w:space="0" w:color="000000"/>
            </w:tcBorders>
          </w:tcPr>
          <w:p w14:paraId="59F15BB8" w14:textId="77777777" w:rsidR="0072417A" w:rsidRPr="00576592" w:rsidRDefault="0072417A" w:rsidP="0072417A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Pr="00576592">
              <w:rPr>
                <w:lang w:val="pl-PL"/>
              </w:rPr>
              <w:t>prawnienia budowlane do</w:t>
            </w:r>
            <w:r>
              <w:rPr>
                <w:lang w:val="pl-PL"/>
              </w:rPr>
              <w:t xml:space="preserve"> …..</w:t>
            </w:r>
            <w:r w:rsidRPr="00576592">
              <w:rPr>
                <w:lang w:val="pl-PL"/>
              </w:rPr>
              <w:t xml:space="preserve"> </w:t>
            </w:r>
            <w:r>
              <w:rPr>
                <w:lang w:val="pl-PL"/>
              </w:rPr>
              <w:t>…………………………………</w:t>
            </w:r>
            <w:r w:rsidRPr="00576592">
              <w:rPr>
                <w:lang w:val="pl-PL"/>
              </w:rPr>
              <w:t xml:space="preserve"> …………………………………</w:t>
            </w:r>
          </w:p>
          <w:p w14:paraId="1B5892FD" w14:textId="77777777" w:rsidR="0072417A" w:rsidRPr="00576592" w:rsidRDefault="0072417A" w:rsidP="0072417A">
            <w:pPr>
              <w:spacing w:line="320" w:lineRule="exact"/>
              <w:rPr>
                <w:lang w:val="pl-PL"/>
              </w:rPr>
            </w:pPr>
          </w:p>
          <w:p w14:paraId="33314D34" w14:textId="77777777" w:rsidR="002E4656" w:rsidRDefault="0072417A" w:rsidP="0072417A">
            <w:pPr>
              <w:spacing w:line="320" w:lineRule="exact"/>
              <w:rPr>
                <w:lang w:val="pl-PL"/>
              </w:rPr>
            </w:pPr>
            <w:r w:rsidRPr="00925F54">
              <w:rPr>
                <w:lang w:val="pl-PL"/>
              </w:rPr>
              <w:t>Nr uprawnień</w:t>
            </w:r>
            <w:r>
              <w:rPr>
                <w:lang w:val="pl-PL"/>
              </w:rPr>
              <w:t xml:space="preserve"> </w:t>
            </w:r>
            <w:r w:rsidRPr="00925F54">
              <w:rPr>
                <w:lang w:val="pl-PL"/>
              </w:rPr>
              <w:t>…………………</w:t>
            </w:r>
          </w:p>
          <w:p w14:paraId="056B9BA3" w14:textId="77777777" w:rsidR="00790146" w:rsidRDefault="00790146" w:rsidP="00790146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data uzyskania uprawnień ………..</w:t>
            </w:r>
          </w:p>
          <w:p w14:paraId="18B9713C" w14:textId="300BB207" w:rsidR="00790146" w:rsidRDefault="00790146" w:rsidP="0072417A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616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</w:tcPr>
          <w:p w14:paraId="36341E21" w14:textId="77777777" w:rsidR="00FD3710" w:rsidRDefault="00FD3710" w:rsidP="00925F54">
            <w:pPr>
              <w:spacing w:line="320" w:lineRule="exact"/>
              <w:jc w:val="center"/>
              <w:rPr>
                <w:lang w:val="pl-PL"/>
              </w:rPr>
            </w:pPr>
          </w:p>
          <w:p w14:paraId="1D39BDE7" w14:textId="43DAA68C" w:rsidR="002E4656" w:rsidRDefault="007351F5" w:rsidP="00925F54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…………….. lat doświadczenia zawodowego</w:t>
            </w:r>
          </w:p>
        </w:tc>
        <w:tc>
          <w:tcPr>
            <w:tcW w:w="2997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4B36F5BF" w14:textId="77777777" w:rsidR="002E4656" w:rsidRPr="00576592" w:rsidRDefault="002E4656" w:rsidP="00925F54">
            <w:pPr>
              <w:spacing w:line="320" w:lineRule="exact"/>
              <w:rPr>
                <w:lang w:val="pl-PL"/>
              </w:rPr>
            </w:pPr>
          </w:p>
        </w:tc>
      </w:tr>
      <w:tr w:rsidR="002E4656" w:rsidRPr="0072417A" w14:paraId="088AD6FD" w14:textId="77777777" w:rsidTr="00DA63FD">
        <w:trPr>
          <w:trHeight w:val="2420"/>
          <w:jc w:val="center"/>
        </w:trPr>
        <w:tc>
          <w:tcPr>
            <w:tcW w:w="5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4B8D078A" w14:textId="18423F0A" w:rsidR="002E4656" w:rsidRDefault="00DA63FD" w:rsidP="00925F54">
            <w:pPr>
              <w:spacing w:line="320" w:lineRule="exact"/>
              <w:jc w:val="center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3</w:t>
            </w:r>
          </w:p>
        </w:tc>
        <w:tc>
          <w:tcPr>
            <w:tcW w:w="1526" w:type="dxa"/>
            <w:tcBorders>
              <w:top w:val="single" w:sz="12" w:space="0" w:color="000000"/>
              <w:bottom w:val="single" w:sz="12" w:space="0" w:color="000000"/>
            </w:tcBorders>
          </w:tcPr>
          <w:p w14:paraId="7C6722C7" w14:textId="77777777" w:rsidR="002E4656" w:rsidRPr="00925F54" w:rsidRDefault="002E4656" w:rsidP="00925F54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123" w:type="dxa"/>
            <w:tcBorders>
              <w:top w:val="single" w:sz="12" w:space="0" w:color="000000"/>
              <w:bottom w:val="single" w:sz="12" w:space="0" w:color="000000"/>
            </w:tcBorders>
          </w:tcPr>
          <w:p w14:paraId="1BAE30D8" w14:textId="4480F64D" w:rsidR="002E4656" w:rsidRDefault="007351F5" w:rsidP="00925F54">
            <w:pPr>
              <w:spacing w:line="320" w:lineRule="exact"/>
              <w:jc w:val="center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Kierownik robót elektrycznych</w:t>
            </w:r>
          </w:p>
        </w:tc>
        <w:tc>
          <w:tcPr>
            <w:tcW w:w="4314" w:type="dxa"/>
            <w:tcBorders>
              <w:top w:val="single" w:sz="12" w:space="0" w:color="000000"/>
              <w:bottom w:val="single" w:sz="12" w:space="0" w:color="000000"/>
            </w:tcBorders>
          </w:tcPr>
          <w:p w14:paraId="2B94F74A" w14:textId="77777777" w:rsidR="0072417A" w:rsidRPr="00576592" w:rsidRDefault="0072417A" w:rsidP="0072417A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U</w:t>
            </w:r>
            <w:r w:rsidRPr="00576592">
              <w:rPr>
                <w:lang w:val="pl-PL"/>
              </w:rPr>
              <w:t>prawnienia budowlane do</w:t>
            </w:r>
            <w:r>
              <w:rPr>
                <w:lang w:val="pl-PL"/>
              </w:rPr>
              <w:t xml:space="preserve"> …..</w:t>
            </w:r>
            <w:r w:rsidRPr="00576592">
              <w:rPr>
                <w:lang w:val="pl-PL"/>
              </w:rPr>
              <w:t xml:space="preserve"> </w:t>
            </w:r>
            <w:r>
              <w:rPr>
                <w:lang w:val="pl-PL"/>
              </w:rPr>
              <w:t>…………………………………</w:t>
            </w:r>
            <w:r w:rsidRPr="00576592">
              <w:rPr>
                <w:lang w:val="pl-PL"/>
              </w:rPr>
              <w:t xml:space="preserve"> …………………………………</w:t>
            </w:r>
          </w:p>
          <w:p w14:paraId="0CDFA43C" w14:textId="77777777" w:rsidR="0072417A" w:rsidRPr="00576592" w:rsidRDefault="0072417A" w:rsidP="0072417A">
            <w:pPr>
              <w:spacing w:line="320" w:lineRule="exact"/>
              <w:rPr>
                <w:lang w:val="pl-PL"/>
              </w:rPr>
            </w:pPr>
          </w:p>
          <w:p w14:paraId="63B6CFBE" w14:textId="77777777" w:rsidR="002E4656" w:rsidRDefault="0072417A" w:rsidP="0072417A">
            <w:pPr>
              <w:spacing w:line="320" w:lineRule="exact"/>
              <w:rPr>
                <w:lang w:val="pl-PL"/>
              </w:rPr>
            </w:pPr>
            <w:r w:rsidRPr="00925F54">
              <w:rPr>
                <w:lang w:val="pl-PL"/>
              </w:rPr>
              <w:t>Nr uprawnień</w:t>
            </w:r>
            <w:r>
              <w:rPr>
                <w:lang w:val="pl-PL"/>
              </w:rPr>
              <w:t xml:space="preserve"> </w:t>
            </w:r>
            <w:r w:rsidRPr="00925F54">
              <w:rPr>
                <w:lang w:val="pl-PL"/>
              </w:rPr>
              <w:t>…………………</w:t>
            </w:r>
          </w:p>
          <w:p w14:paraId="774C8616" w14:textId="77777777" w:rsidR="00D76C68" w:rsidRDefault="00D76C68" w:rsidP="00D76C68">
            <w:pPr>
              <w:spacing w:line="320" w:lineRule="exact"/>
              <w:rPr>
                <w:lang w:val="pl-PL"/>
              </w:rPr>
            </w:pPr>
            <w:r>
              <w:rPr>
                <w:lang w:val="pl-PL"/>
              </w:rPr>
              <w:t>data uzyskania uprawnień ………..</w:t>
            </w:r>
          </w:p>
          <w:p w14:paraId="04948E63" w14:textId="7AAC36CF" w:rsidR="00D76C68" w:rsidRDefault="00D76C68" w:rsidP="0072417A">
            <w:pPr>
              <w:spacing w:line="320" w:lineRule="exact"/>
              <w:rPr>
                <w:lang w:val="pl-PL"/>
              </w:rPr>
            </w:pPr>
          </w:p>
        </w:tc>
        <w:tc>
          <w:tcPr>
            <w:tcW w:w="2616" w:type="dxa"/>
            <w:tcBorders>
              <w:top w:val="single" w:sz="12" w:space="0" w:color="000000"/>
              <w:bottom w:val="single" w:sz="12" w:space="0" w:color="000000"/>
              <w:right w:val="single" w:sz="6" w:space="0" w:color="auto"/>
            </w:tcBorders>
          </w:tcPr>
          <w:p w14:paraId="123E20F8" w14:textId="77777777" w:rsidR="0072417A" w:rsidRDefault="0072417A" w:rsidP="0072417A">
            <w:pPr>
              <w:spacing w:line="320" w:lineRule="exact"/>
              <w:jc w:val="center"/>
              <w:rPr>
                <w:lang w:val="pl-PL"/>
              </w:rPr>
            </w:pPr>
          </w:p>
          <w:p w14:paraId="52271D1E" w14:textId="74837BFE" w:rsidR="002E4656" w:rsidRDefault="0072417A" w:rsidP="0072417A">
            <w:pPr>
              <w:spacing w:line="320" w:lineRule="exact"/>
              <w:jc w:val="center"/>
              <w:rPr>
                <w:lang w:val="pl-PL"/>
              </w:rPr>
            </w:pPr>
            <w:r>
              <w:rPr>
                <w:lang w:val="pl-PL"/>
              </w:rPr>
              <w:t>…………….. lat doświadczenia zawodowego</w:t>
            </w:r>
          </w:p>
        </w:tc>
        <w:tc>
          <w:tcPr>
            <w:tcW w:w="2997" w:type="dxa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4194E7BB" w14:textId="77777777" w:rsidR="002E4656" w:rsidRPr="00576592" w:rsidRDefault="002E4656" w:rsidP="00925F54">
            <w:pPr>
              <w:spacing w:line="320" w:lineRule="exact"/>
              <w:rPr>
                <w:lang w:val="pl-PL"/>
              </w:rPr>
            </w:pPr>
          </w:p>
        </w:tc>
      </w:tr>
    </w:tbl>
    <w:p w14:paraId="643EA1B1" w14:textId="674F4998" w:rsidR="000452AC" w:rsidRPr="00576592" w:rsidRDefault="000452AC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67C7386A" w14:textId="60CC1F6F" w:rsidR="00C1703D" w:rsidRPr="00576592" w:rsidRDefault="00C1703D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11DED8DE" w14:textId="77777777" w:rsidR="00C1703D" w:rsidRPr="00576592" w:rsidRDefault="00C1703D" w:rsidP="000452AC">
      <w:pPr>
        <w:spacing w:after="120"/>
        <w:ind w:left="284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14:paraId="51CDEFDF" w14:textId="3CF62353" w:rsidR="000452AC" w:rsidRPr="00241DF8" w:rsidRDefault="000452AC" w:rsidP="000452AC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0452AC">
        <w:rPr>
          <w:rFonts w:ascii="Verdana" w:hAnsi="Verdana"/>
          <w:b/>
          <w:bCs/>
          <w:sz w:val="20"/>
          <w:szCs w:val="20"/>
          <w:lang w:val="pl-PL"/>
        </w:rPr>
        <w:lastRenderedPageBreak/>
        <w:t>Przez stwierdzenie „</w:t>
      </w:r>
      <w:r w:rsidR="00831CA7">
        <w:rPr>
          <w:rFonts w:ascii="Verdana" w:hAnsi="Verdana"/>
          <w:b/>
          <w:bCs/>
          <w:sz w:val="20"/>
          <w:szCs w:val="20"/>
          <w:lang w:val="pl-PL"/>
        </w:rPr>
        <w:t>bezpośrednio</w:t>
      </w:r>
      <w:r w:rsidRPr="000452AC">
        <w:rPr>
          <w:rFonts w:ascii="Verdana" w:hAnsi="Verdana"/>
          <w:sz w:val="20"/>
          <w:szCs w:val="20"/>
          <w:lang w:val="pl-PL"/>
        </w:rPr>
        <w:t xml:space="preserve">” należy rozumieć stosunek prawny wiążący Wykonawcę z osobą (umowa z zakresu prawa pracy np. umowa o pracę, mianowanie, wybór, umowa cywilnoprawna np. umowa zlecenia, zobowiązanie </w:t>
      </w:r>
      <w:r w:rsidR="000952A5">
        <w:rPr>
          <w:rFonts w:ascii="Verdana" w:hAnsi="Verdana"/>
          <w:sz w:val="20"/>
          <w:szCs w:val="20"/>
          <w:lang w:val="pl-PL"/>
        </w:rPr>
        <w:t xml:space="preserve">danej osoby </w:t>
      </w:r>
      <w:r w:rsidRPr="000452AC">
        <w:rPr>
          <w:rFonts w:ascii="Verdana" w:hAnsi="Verdana"/>
          <w:sz w:val="20"/>
          <w:szCs w:val="20"/>
          <w:lang w:val="pl-PL"/>
        </w:rPr>
        <w:t>do współpracy np. osoby prowadzącej własną działalność gospodarczą).</w:t>
      </w:r>
    </w:p>
    <w:p w14:paraId="6F5A2ACD" w14:textId="7E470A2B" w:rsidR="000452AC" w:rsidRPr="00241DF8" w:rsidRDefault="000452AC" w:rsidP="00241DF8">
      <w:pPr>
        <w:widowControl/>
        <w:numPr>
          <w:ilvl w:val="1"/>
          <w:numId w:val="41"/>
        </w:numPr>
        <w:suppressAutoHyphens w:val="0"/>
        <w:spacing w:after="120"/>
        <w:ind w:left="284" w:hanging="284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 w:rsidRPr="00241DF8">
        <w:rPr>
          <w:rFonts w:ascii="Verdana" w:hAnsi="Verdana"/>
          <w:b/>
          <w:bCs/>
          <w:sz w:val="20"/>
          <w:szCs w:val="20"/>
          <w:lang w:val="pl-PL"/>
        </w:rPr>
        <w:t>Przez stwierdzenie „</w:t>
      </w:r>
      <w:r w:rsidR="00831CA7" w:rsidRPr="00241DF8">
        <w:rPr>
          <w:rFonts w:ascii="Verdana" w:hAnsi="Verdana"/>
          <w:b/>
          <w:bCs/>
          <w:sz w:val="20"/>
          <w:szCs w:val="20"/>
          <w:lang w:val="pl-PL"/>
        </w:rPr>
        <w:t>pośrednio</w:t>
      </w:r>
      <w:r w:rsidRPr="00241DF8">
        <w:rPr>
          <w:rFonts w:ascii="Verdana" w:hAnsi="Verdana"/>
          <w:sz w:val="20"/>
          <w:szCs w:val="20"/>
          <w:lang w:val="pl-PL"/>
        </w:rPr>
        <w:t xml:space="preserve">” należy rozumieć sytuację, kiedy </w:t>
      </w:r>
      <w:r w:rsidR="00831CA7" w:rsidRPr="00241DF8">
        <w:rPr>
          <w:rFonts w:ascii="Verdana" w:hAnsi="Verdana"/>
          <w:sz w:val="20"/>
          <w:szCs w:val="20"/>
          <w:lang w:val="pl-PL"/>
        </w:rPr>
        <w:t xml:space="preserve">osoba jest udostępniana przez </w:t>
      </w:r>
      <w:r w:rsidRPr="00241DF8">
        <w:rPr>
          <w:rFonts w:ascii="Verdana" w:hAnsi="Verdana"/>
          <w:sz w:val="20"/>
          <w:szCs w:val="20"/>
          <w:lang w:val="pl-PL"/>
        </w:rPr>
        <w:t xml:space="preserve">podmiot trzeci </w:t>
      </w:r>
    </w:p>
    <w:p w14:paraId="6E00727D" w14:textId="77777777" w:rsidR="000452AC" w:rsidRPr="000452AC" w:rsidRDefault="000452AC" w:rsidP="000452AC">
      <w:pPr>
        <w:ind w:left="360"/>
        <w:rPr>
          <w:rFonts w:ascii="Verdana" w:hAnsi="Verdana"/>
          <w:b/>
          <w:iCs/>
          <w:color w:val="FF0000"/>
          <w:lang w:val="pl-PL"/>
        </w:rPr>
      </w:pPr>
    </w:p>
    <w:sectPr w:rsidR="000452AC" w:rsidRPr="000452AC" w:rsidSect="006A6A38">
      <w:footerReference w:type="default" r:id="rId8"/>
      <w:pgSz w:w="16838" w:h="11906" w:orient="landscape"/>
      <w:pgMar w:top="1417" w:right="1245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A4B82" w14:textId="77777777" w:rsidR="009B58A9" w:rsidRDefault="009B58A9" w:rsidP="00E36944">
      <w:r>
        <w:separator/>
      </w:r>
    </w:p>
  </w:endnote>
  <w:endnote w:type="continuationSeparator" w:id="0">
    <w:p w14:paraId="3DD1B818" w14:textId="77777777" w:rsidR="009B58A9" w:rsidRDefault="009B58A9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893900"/>
      <w:docPartObj>
        <w:docPartGallery w:val="Page Numbers (Bottom of Page)"/>
        <w:docPartUnique/>
      </w:docPartObj>
    </w:sdtPr>
    <w:sdtEndPr/>
    <w:sdtContent>
      <w:p w14:paraId="2726505B" w14:textId="77777777" w:rsidR="00D83D5F" w:rsidRDefault="00371F05">
        <w:pPr>
          <w:pStyle w:val="Stopka"/>
          <w:jc w:val="right"/>
        </w:pPr>
        <w:r>
          <w:fldChar w:fldCharType="begin"/>
        </w:r>
        <w:r w:rsidR="00D83D5F">
          <w:instrText>PAGE   \* MERGEFORMAT</w:instrText>
        </w:r>
        <w:r>
          <w:fldChar w:fldCharType="separate"/>
        </w:r>
        <w:r w:rsidR="00374604" w:rsidRPr="00374604">
          <w:rPr>
            <w:noProof/>
            <w:lang w:val="pl-PL"/>
          </w:rPr>
          <w:t>1</w:t>
        </w:r>
        <w:r>
          <w:fldChar w:fldCharType="end"/>
        </w:r>
      </w:p>
    </w:sdtContent>
  </w:sdt>
  <w:p w14:paraId="03E56830" w14:textId="77777777" w:rsidR="00D83D5F" w:rsidRDefault="00D83D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2EAB9" w14:textId="77777777" w:rsidR="009B58A9" w:rsidRDefault="009B58A9" w:rsidP="00E36944">
      <w:r>
        <w:separator/>
      </w:r>
    </w:p>
  </w:footnote>
  <w:footnote w:type="continuationSeparator" w:id="0">
    <w:p w14:paraId="3BDC0DB8" w14:textId="77777777" w:rsidR="009B58A9" w:rsidRDefault="009B58A9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9662A9"/>
    <w:multiLevelType w:val="hybridMultilevel"/>
    <w:tmpl w:val="D9148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6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7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3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151942">
    <w:abstractNumId w:val="1"/>
  </w:num>
  <w:num w:numId="2" w16cid:durableId="1091318677">
    <w:abstractNumId w:val="2"/>
  </w:num>
  <w:num w:numId="3" w16cid:durableId="348921179">
    <w:abstractNumId w:val="3"/>
  </w:num>
  <w:num w:numId="4" w16cid:durableId="1825395394">
    <w:abstractNumId w:val="5"/>
  </w:num>
  <w:num w:numId="5" w16cid:durableId="831603584">
    <w:abstractNumId w:val="6"/>
  </w:num>
  <w:num w:numId="6" w16cid:durableId="929318584">
    <w:abstractNumId w:val="7"/>
  </w:num>
  <w:num w:numId="7" w16cid:durableId="1700622000">
    <w:abstractNumId w:val="8"/>
  </w:num>
  <w:num w:numId="8" w16cid:durableId="1358585950">
    <w:abstractNumId w:val="38"/>
  </w:num>
  <w:num w:numId="9" w16cid:durableId="1298491803">
    <w:abstractNumId w:val="42"/>
  </w:num>
  <w:num w:numId="10" w16cid:durableId="1281259570">
    <w:abstractNumId w:val="12"/>
  </w:num>
  <w:num w:numId="11" w16cid:durableId="717315380">
    <w:abstractNumId w:val="45"/>
  </w:num>
  <w:num w:numId="12" w16cid:durableId="1859851221">
    <w:abstractNumId w:val="48"/>
  </w:num>
  <w:num w:numId="13" w16cid:durableId="1241450423">
    <w:abstractNumId w:val="43"/>
  </w:num>
  <w:num w:numId="14" w16cid:durableId="357850756">
    <w:abstractNumId w:val="39"/>
  </w:num>
  <w:num w:numId="15" w16cid:durableId="1794902189">
    <w:abstractNumId w:val="34"/>
  </w:num>
  <w:num w:numId="16" w16cid:durableId="1579250416">
    <w:abstractNumId w:val="44"/>
  </w:num>
  <w:num w:numId="17" w16cid:durableId="728118236">
    <w:abstractNumId w:val="19"/>
  </w:num>
  <w:num w:numId="18" w16cid:durableId="202179495">
    <w:abstractNumId w:val="24"/>
  </w:num>
  <w:num w:numId="19" w16cid:durableId="706609942">
    <w:abstractNumId w:val="28"/>
  </w:num>
  <w:num w:numId="20" w16cid:durableId="1300186394">
    <w:abstractNumId w:val="30"/>
  </w:num>
  <w:num w:numId="21" w16cid:durableId="2114740843">
    <w:abstractNumId w:val="26"/>
  </w:num>
  <w:num w:numId="22" w16cid:durableId="1238321969">
    <w:abstractNumId w:val="29"/>
  </w:num>
  <w:num w:numId="23" w16cid:durableId="938177706">
    <w:abstractNumId w:val="32"/>
  </w:num>
  <w:num w:numId="24" w16cid:durableId="1842966285">
    <w:abstractNumId w:val="33"/>
  </w:num>
  <w:num w:numId="25" w16cid:durableId="5050525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2736560">
    <w:abstractNumId w:val="20"/>
  </w:num>
  <w:num w:numId="27" w16cid:durableId="1358238134">
    <w:abstractNumId w:val="10"/>
  </w:num>
  <w:num w:numId="28" w16cid:durableId="211157947">
    <w:abstractNumId w:val="17"/>
  </w:num>
  <w:num w:numId="29" w16cid:durableId="1525627278">
    <w:abstractNumId w:val="47"/>
  </w:num>
  <w:num w:numId="30" w16cid:durableId="493109792">
    <w:abstractNumId w:val="40"/>
  </w:num>
  <w:num w:numId="31" w16cid:durableId="1244025560">
    <w:abstractNumId w:val="31"/>
  </w:num>
  <w:num w:numId="32" w16cid:durableId="1398555485">
    <w:abstractNumId w:val="35"/>
  </w:num>
  <w:num w:numId="33" w16cid:durableId="1749496750">
    <w:abstractNumId w:val="23"/>
  </w:num>
  <w:num w:numId="34" w16cid:durableId="1721905488">
    <w:abstractNumId w:val="18"/>
  </w:num>
  <w:num w:numId="35" w16cid:durableId="884676137">
    <w:abstractNumId w:val="25"/>
  </w:num>
  <w:num w:numId="36" w16cid:durableId="951202592">
    <w:abstractNumId w:val="37"/>
  </w:num>
  <w:num w:numId="37" w16cid:durableId="1470972481">
    <w:abstractNumId w:val="21"/>
  </w:num>
  <w:num w:numId="38" w16cid:durableId="2007513043">
    <w:abstractNumId w:val="22"/>
  </w:num>
  <w:num w:numId="39" w16cid:durableId="2054422846">
    <w:abstractNumId w:val="11"/>
  </w:num>
  <w:num w:numId="40" w16cid:durableId="101070371">
    <w:abstractNumId w:val="14"/>
  </w:num>
  <w:num w:numId="41" w16cid:durableId="13568756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23F2"/>
    <w:rsid w:val="0000039E"/>
    <w:rsid w:val="00001F25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B3B"/>
    <w:rsid w:val="00051A5E"/>
    <w:rsid w:val="00052561"/>
    <w:rsid w:val="00054904"/>
    <w:rsid w:val="0005741D"/>
    <w:rsid w:val="00057FFD"/>
    <w:rsid w:val="00060EA6"/>
    <w:rsid w:val="00062CAE"/>
    <w:rsid w:val="00074ECA"/>
    <w:rsid w:val="000826ED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52A5"/>
    <w:rsid w:val="00097607"/>
    <w:rsid w:val="000A1838"/>
    <w:rsid w:val="000A33BE"/>
    <w:rsid w:val="000A3693"/>
    <w:rsid w:val="000A7309"/>
    <w:rsid w:val="000A7900"/>
    <w:rsid w:val="000B0689"/>
    <w:rsid w:val="000B11E1"/>
    <w:rsid w:val="000B33CD"/>
    <w:rsid w:val="000B3926"/>
    <w:rsid w:val="000B5FB5"/>
    <w:rsid w:val="000C1AAA"/>
    <w:rsid w:val="000D6958"/>
    <w:rsid w:val="000E10DF"/>
    <w:rsid w:val="000E20CA"/>
    <w:rsid w:val="000E52A3"/>
    <w:rsid w:val="000E7433"/>
    <w:rsid w:val="000F2133"/>
    <w:rsid w:val="000F529D"/>
    <w:rsid w:val="000F7DEB"/>
    <w:rsid w:val="00100746"/>
    <w:rsid w:val="00100DAC"/>
    <w:rsid w:val="00105C9E"/>
    <w:rsid w:val="00106401"/>
    <w:rsid w:val="00107A14"/>
    <w:rsid w:val="00107DB9"/>
    <w:rsid w:val="00110DD8"/>
    <w:rsid w:val="00121086"/>
    <w:rsid w:val="001344D6"/>
    <w:rsid w:val="00135A2D"/>
    <w:rsid w:val="00135F96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777B"/>
    <w:rsid w:val="001A008A"/>
    <w:rsid w:val="001A06D7"/>
    <w:rsid w:val="001A76E6"/>
    <w:rsid w:val="001B2E4D"/>
    <w:rsid w:val="001B49F7"/>
    <w:rsid w:val="001B7C16"/>
    <w:rsid w:val="001C4EB0"/>
    <w:rsid w:val="001D065C"/>
    <w:rsid w:val="001D1551"/>
    <w:rsid w:val="001D49A8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42E"/>
    <w:rsid w:val="00213E24"/>
    <w:rsid w:val="00214AE3"/>
    <w:rsid w:val="00224054"/>
    <w:rsid w:val="00225C2E"/>
    <w:rsid w:val="00227367"/>
    <w:rsid w:val="002323D4"/>
    <w:rsid w:val="00241DF8"/>
    <w:rsid w:val="00253392"/>
    <w:rsid w:val="00260FEF"/>
    <w:rsid w:val="00263753"/>
    <w:rsid w:val="002706A6"/>
    <w:rsid w:val="00273B56"/>
    <w:rsid w:val="0027737C"/>
    <w:rsid w:val="0028089A"/>
    <w:rsid w:val="00286875"/>
    <w:rsid w:val="00286E31"/>
    <w:rsid w:val="0029014B"/>
    <w:rsid w:val="002917DE"/>
    <w:rsid w:val="00297B5E"/>
    <w:rsid w:val="002A18AB"/>
    <w:rsid w:val="002A3CA9"/>
    <w:rsid w:val="002B19AA"/>
    <w:rsid w:val="002C2AA6"/>
    <w:rsid w:val="002C58B1"/>
    <w:rsid w:val="002C7A45"/>
    <w:rsid w:val="002C7C3A"/>
    <w:rsid w:val="002D6C27"/>
    <w:rsid w:val="002D6CDA"/>
    <w:rsid w:val="002D7F4D"/>
    <w:rsid w:val="002E381E"/>
    <w:rsid w:val="002E4656"/>
    <w:rsid w:val="002E49AB"/>
    <w:rsid w:val="002F05C8"/>
    <w:rsid w:val="002F10F5"/>
    <w:rsid w:val="002F551C"/>
    <w:rsid w:val="002F6B49"/>
    <w:rsid w:val="00305D37"/>
    <w:rsid w:val="003100E1"/>
    <w:rsid w:val="00313BB0"/>
    <w:rsid w:val="00316FE7"/>
    <w:rsid w:val="003208E9"/>
    <w:rsid w:val="00320FFE"/>
    <w:rsid w:val="0032560F"/>
    <w:rsid w:val="003315B5"/>
    <w:rsid w:val="00332DDD"/>
    <w:rsid w:val="00337662"/>
    <w:rsid w:val="00340FD2"/>
    <w:rsid w:val="003442A6"/>
    <w:rsid w:val="003457C8"/>
    <w:rsid w:val="003459CB"/>
    <w:rsid w:val="00357EDF"/>
    <w:rsid w:val="00360579"/>
    <w:rsid w:val="003608AE"/>
    <w:rsid w:val="0036279F"/>
    <w:rsid w:val="00363EBB"/>
    <w:rsid w:val="0036612C"/>
    <w:rsid w:val="0037010F"/>
    <w:rsid w:val="00371F05"/>
    <w:rsid w:val="00372064"/>
    <w:rsid w:val="00374604"/>
    <w:rsid w:val="00377B7A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0755"/>
    <w:rsid w:val="004F3B88"/>
    <w:rsid w:val="004F4C57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62B5B"/>
    <w:rsid w:val="005658A8"/>
    <w:rsid w:val="00567700"/>
    <w:rsid w:val="005716C5"/>
    <w:rsid w:val="005736D1"/>
    <w:rsid w:val="005764CB"/>
    <w:rsid w:val="00576592"/>
    <w:rsid w:val="0058236D"/>
    <w:rsid w:val="0058655F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3E2"/>
    <w:rsid w:val="00610B32"/>
    <w:rsid w:val="00611BEC"/>
    <w:rsid w:val="00613644"/>
    <w:rsid w:val="0061595B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406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6A38"/>
    <w:rsid w:val="006A72AB"/>
    <w:rsid w:val="006B031D"/>
    <w:rsid w:val="006B0FA2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6B"/>
    <w:rsid w:val="00707372"/>
    <w:rsid w:val="00707EC7"/>
    <w:rsid w:val="00714C05"/>
    <w:rsid w:val="00714CBF"/>
    <w:rsid w:val="00716504"/>
    <w:rsid w:val="0072417A"/>
    <w:rsid w:val="00724ACD"/>
    <w:rsid w:val="00734953"/>
    <w:rsid w:val="007351F5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0146"/>
    <w:rsid w:val="00791320"/>
    <w:rsid w:val="00797F69"/>
    <w:rsid w:val="007A1527"/>
    <w:rsid w:val="007A3328"/>
    <w:rsid w:val="007A3BE1"/>
    <w:rsid w:val="007A705D"/>
    <w:rsid w:val="007A7D45"/>
    <w:rsid w:val="007B15C6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1CA7"/>
    <w:rsid w:val="008362E3"/>
    <w:rsid w:val="00837A2E"/>
    <w:rsid w:val="0084259A"/>
    <w:rsid w:val="00850A6D"/>
    <w:rsid w:val="008541B3"/>
    <w:rsid w:val="00857275"/>
    <w:rsid w:val="008574DF"/>
    <w:rsid w:val="0086469A"/>
    <w:rsid w:val="008679F4"/>
    <w:rsid w:val="0087014A"/>
    <w:rsid w:val="00875EE0"/>
    <w:rsid w:val="00881263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D6240"/>
    <w:rsid w:val="008E4ED7"/>
    <w:rsid w:val="008F17CB"/>
    <w:rsid w:val="008F1AAA"/>
    <w:rsid w:val="008F236A"/>
    <w:rsid w:val="0090422C"/>
    <w:rsid w:val="00904708"/>
    <w:rsid w:val="009058C7"/>
    <w:rsid w:val="0091150F"/>
    <w:rsid w:val="00922C7A"/>
    <w:rsid w:val="00925F54"/>
    <w:rsid w:val="00926359"/>
    <w:rsid w:val="00930A00"/>
    <w:rsid w:val="009325E1"/>
    <w:rsid w:val="009339D1"/>
    <w:rsid w:val="00941CE7"/>
    <w:rsid w:val="00945580"/>
    <w:rsid w:val="009471EC"/>
    <w:rsid w:val="009506AA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3BE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A2690"/>
    <w:rsid w:val="009A6C28"/>
    <w:rsid w:val="009A7447"/>
    <w:rsid w:val="009B4B84"/>
    <w:rsid w:val="009B58A9"/>
    <w:rsid w:val="009D088F"/>
    <w:rsid w:val="009E0872"/>
    <w:rsid w:val="009E0D91"/>
    <w:rsid w:val="009E126F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90E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C21DF"/>
    <w:rsid w:val="00AD414D"/>
    <w:rsid w:val="00AD4CA5"/>
    <w:rsid w:val="00AD76E9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5F09"/>
    <w:rsid w:val="00BA62C2"/>
    <w:rsid w:val="00BB2F8B"/>
    <w:rsid w:val="00BC3C63"/>
    <w:rsid w:val="00BC3F04"/>
    <w:rsid w:val="00BC636C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03D"/>
    <w:rsid w:val="00C17298"/>
    <w:rsid w:val="00C23FE5"/>
    <w:rsid w:val="00C27561"/>
    <w:rsid w:val="00C344AA"/>
    <w:rsid w:val="00C3586E"/>
    <w:rsid w:val="00C51E2C"/>
    <w:rsid w:val="00C55E7B"/>
    <w:rsid w:val="00C56881"/>
    <w:rsid w:val="00C62024"/>
    <w:rsid w:val="00C646DB"/>
    <w:rsid w:val="00C71CD3"/>
    <w:rsid w:val="00C802D6"/>
    <w:rsid w:val="00C95898"/>
    <w:rsid w:val="00C95D30"/>
    <w:rsid w:val="00C972C1"/>
    <w:rsid w:val="00CA373E"/>
    <w:rsid w:val="00CA476A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03CA0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409C0"/>
    <w:rsid w:val="00D42AD3"/>
    <w:rsid w:val="00D475F2"/>
    <w:rsid w:val="00D61FBA"/>
    <w:rsid w:val="00D65066"/>
    <w:rsid w:val="00D66149"/>
    <w:rsid w:val="00D72B69"/>
    <w:rsid w:val="00D76C68"/>
    <w:rsid w:val="00D83D5F"/>
    <w:rsid w:val="00D865FE"/>
    <w:rsid w:val="00D90672"/>
    <w:rsid w:val="00DA07FC"/>
    <w:rsid w:val="00DA1A16"/>
    <w:rsid w:val="00DA1E07"/>
    <w:rsid w:val="00DA468D"/>
    <w:rsid w:val="00DA63FD"/>
    <w:rsid w:val="00DA6A6A"/>
    <w:rsid w:val="00DA76FE"/>
    <w:rsid w:val="00DB3FE8"/>
    <w:rsid w:val="00DB5664"/>
    <w:rsid w:val="00DC326A"/>
    <w:rsid w:val="00DC53A1"/>
    <w:rsid w:val="00DD3993"/>
    <w:rsid w:val="00DE7D53"/>
    <w:rsid w:val="00E0632D"/>
    <w:rsid w:val="00E1123B"/>
    <w:rsid w:val="00E12B01"/>
    <w:rsid w:val="00E1328C"/>
    <w:rsid w:val="00E150B2"/>
    <w:rsid w:val="00E20D44"/>
    <w:rsid w:val="00E2650A"/>
    <w:rsid w:val="00E268A7"/>
    <w:rsid w:val="00E27338"/>
    <w:rsid w:val="00E33A67"/>
    <w:rsid w:val="00E36944"/>
    <w:rsid w:val="00E44560"/>
    <w:rsid w:val="00E50DD5"/>
    <w:rsid w:val="00E5371F"/>
    <w:rsid w:val="00E63577"/>
    <w:rsid w:val="00E65E4A"/>
    <w:rsid w:val="00E726D3"/>
    <w:rsid w:val="00E73636"/>
    <w:rsid w:val="00E8088F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1201"/>
    <w:rsid w:val="00ED6A41"/>
    <w:rsid w:val="00EE4715"/>
    <w:rsid w:val="00EE48E3"/>
    <w:rsid w:val="00EE4B7A"/>
    <w:rsid w:val="00F0105D"/>
    <w:rsid w:val="00F02C9B"/>
    <w:rsid w:val="00F05A84"/>
    <w:rsid w:val="00F06877"/>
    <w:rsid w:val="00F07522"/>
    <w:rsid w:val="00F149CB"/>
    <w:rsid w:val="00F14F72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6836"/>
    <w:rsid w:val="00F57A4A"/>
    <w:rsid w:val="00F7039E"/>
    <w:rsid w:val="00F7103A"/>
    <w:rsid w:val="00F7259B"/>
    <w:rsid w:val="00F73276"/>
    <w:rsid w:val="00F73943"/>
    <w:rsid w:val="00F80D94"/>
    <w:rsid w:val="00F84AC5"/>
    <w:rsid w:val="00F90AF6"/>
    <w:rsid w:val="00F90FAA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58A"/>
    <w:rsid w:val="00FD3710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0A5AA"/>
  <w15:docId w15:val="{7C99173A-F3FB-4B61-BFB4-C918739E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paragraph" w:styleId="Poprawka">
    <w:name w:val="Revision"/>
    <w:hidden/>
    <w:uiPriority w:val="99"/>
    <w:semiHidden/>
    <w:rsid w:val="009E126F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8C08F-7F58-43F1-918C-C6A33187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Kłos</dc:creator>
  <cp:lastModifiedBy>Agnieszka Janik</cp:lastModifiedBy>
  <cp:revision>75</cp:revision>
  <cp:lastPrinted>2021-04-19T09:25:00Z</cp:lastPrinted>
  <dcterms:created xsi:type="dcterms:W3CDTF">2017-07-23T23:20:00Z</dcterms:created>
  <dcterms:modified xsi:type="dcterms:W3CDTF">2025-10-06T10:21:00Z</dcterms:modified>
</cp:coreProperties>
</file>